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E-book de Ferramentas Digitais para Mentores</w:t>
      </w:r>
    </w:p>
    <w:p>
      <w:r>
        <w:t>Este guia apresenta ferramentas digitais úteis para mentores que desejam conduzir suas sessões com mais organização, fluidez e impacto. As sugestões abaixo abrangem diferentes categorias: comunicação, organização, compartilhamento e registro.</w:t>
      </w:r>
    </w:p>
    <w:p>
      <w:pPr>
        <w:pStyle w:val="Heading2"/>
      </w:pPr>
      <w:r>
        <w:t>💬 Comunicação</w:t>
      </w:r>
    </w:p>
    <w:p>
      <w:r>
        <w:t>- Zoom: reuniões com gravação, compartilhamento de tela e chat.</w:t>
      </w:r>
    </w:p>
    <w:p>
      <w:r>
        <w:t>- Google Meet: integração com Google Agenda, link rápido e interface simples.</w:t>
      </w:r>
    </w:p>
    <w:p>
      <w:r>
        <w:t>- WhatsApp/Telegram: comunicação ágil e humanizada no dia a dia.</w:t>
      </w:r>
    </w:p>
    <w:p>
      <w:pPr>
        <w:pStyle w:val="Heading2"/>
      </w:pPr>
      <w:r>
        <w:t>🗂️ Organização</w:t>
      </w:r>
    </w:p>
    <w:p>
      <w:r>
        <w:t>- Trello: ideal para acompanhamento de tarefas e metas do mentorado.</w:t>
      </w:r>
    </w:p>
    <w:p>
      <w:r>
        <w:t>- Notion: ferramenta versátil para planejamento de sessões e criação de banco de aprendizados.</w:t>
      </w:r>
    </w:p>
    <w:p>
      <w:r>
        <w:t>- Google Agenda: agendamento de encontros e lembretes com notificações.</w:t>
      </w:r>
    </w:p>
    <w:p>
      <w:pPr>
        <w:pStyle w:val="Heading2"/>
      </w:pPr>
      <w:r>
        <w:t>📂 Compartilhamento de Conteúdo</w:t>
      </w:r>
    </w:p>
    <w:p>
      <w:r>
        <w:t>- Google Drive: compartilhamento de documentos, vídeos e registros.</w:t>
      </w:r>
    </w:p>
    <w:p>
      <w:r>
        <w:t>- Dropbox: alternativa para armazenar arquivos com segurança.</w:t>
      </w:r>
    </w:p>
    <w:p>
      <w:r>
        <w:t>- Canva: criação de materiais visuais para apresentações, resumos e convites.</w:t>
      </w:r>
    </w:p>
    <w:p>
      <w:pPr>
        <w:pStyle w:val="Heading2"/>
      </w:pPr>
      <w:r>
        <w:t>📝 Registro e Acompanhamento</w:t>
      </w:r>
    </w:p>
    <w:p>
      <w:r>
        <w:t>- Google Forms: coleta de feedbacks pós-sessão e autoavaliações.</w:t>
      </w:r>
    </w:p>
    <w:p>
      <w:r>
        <w:t>- Planilhas Google: monitoramento de metas, frequência e evolução.</w:t>
      </w:r>
    </w:p>
    <w:p>
      <w:r>
        <w:t>- Diário digital (Notion ou Docs): registro contínuo das sessões e reflexões.</w:t>
      </w:r>
    </w:p>
    <w:p>
      <w:pPr>
        <w:pStyle w:val="Heading2"/>
      </w:pPr>
      <w:r>
        <w:t>🔐 Segurança e Privacidade</w:t>
      </w:r>
    </w:p>
    <w:p>
      <w:r>
        <w:t>- Proteja seus arquivos com senhas e autorizações de acesso restrito.</w:t>
      </w:r>
    </w:p>
    <w:p>
      <w:r>
        <w:t>- Nunca compartilhe dados sensíveis do mentorado sem consentimento.</w:t>
      </w:r>
    </w:p>
    <w:p>
      <w:r>
        <w:t>- Use plataformas confiáveis e atualizadas.</w:t>
      </w:r>
    </w:p>
    <w:p>
      <w:pPr>
        <w:pStyle w:val="Heading2"/>
      </w:pPr>
      <w:r>
        <w:t>📌 Conclusão</w:t>
      </w:r>
    </w:p>
    <w:p>
      <w:r>
        <w:t>O uso inteligente de ferramentas digitais potencializa a mentoria, facilita o acompanhamento e fortalece o vínculo entre mentor e mentorado. Escolha as que melhor se adaptam ao seu estilo e ao perfil do jovem que você acompanha.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